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7AB" w:rsidRPr="00746497" w:rsidRDefault="00746497">
      <w:pPr>
        <w:spacing w:after="0" w:line="408" w:lineRule="auto"/>
        <w:ind w:left="120"/>
        <w:jc w:val="center"/>
        <w:rPr>
          <w:lang w:val="ru-RU"/>
        </w:rPr>
      </w:pPr>
      <w:bookmarkStart w:id="0" w:name="block-43545371"/>
      <w:r w:rsidRPr="0074649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617AB" w:rsidRPr="00746497" w:rsidRDefault="00746497">
      <w:pPr>
        <w:spacing w:after="0" w:line="408" w:lineRule="auto"/>
        <w:ind w:left="120"/>
        <w:jc w:val="center"/>
        <w:rPr>
          <w:lang w:val="ru-RU"/>
        </w:rPr>
      </w:pPr>
      <w:bookmarkStart w:id="1" w:name="37ac6180-0491-4e51-bcdc-02f177e3ca02"/>
      <w:r w:rsidRPr="0074649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1"/>
    </w:p>
    <w:p w:rsidR="005617AB" w:rsidRPr="00D563C2" w:rsidRDefault="00746497">
      <w:pPr>
        <w:spacing w:after="0" w:line="408" w:lineRule="auto"/>
        <w:ind w:left="120"/>
        <w:jc w:val="center"/>
        <w:rPr>
          <w:lang w:val="ru-RU"/>
        </w:rPr>
      </w:pPr>
      <w:bookmarkStart w:id="2" w:name="8ada58fd-6609-4cda-9277-f572cdc08664"/>
      <w:r w:rsidRPr="00D563C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End w:id="2"/>
    </w:p>
    <w:p w:rsidR="005617AB" w:rsidRPr="00D563C2" w:rsidRDefault="00746497">
      <w:pPr>
        <w:spacing w:after="0" w:line="408" w:lineRule="auto"/>
        <w:ind w:left="120"/>
        <w:jc w:val="center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МО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563C2">
        <w:rPr>
          <w:rFonts w:ascii="Times New Roman" w:hAnsi="Times New Roman"/>
          <w:b/>
          <w:color w:val="000000"/>
          <w:sz w:val="28"/>
          <w:lang w:val="ru-RU"/>
        </w:rPr>
        <w:t>У "</w:t>
      </w:r>
      <w:r w:rsidR="00D563C2">
        <w:rPr>
          <w:rFonts w:ascii="Times New Roman" w:hAnsi="Times New Roman"/>
          <w:b/>
          <w:color w:val="000000"/>
          <w:sz w:val="28"/>
          <w:lang w:val="ru-RU"/>
        </w:rPr>
        <w:t>СОШ</w:t>
      </w:r>
      <w:r w:rsidRPr="00D563C2">
        <w:rPr>
          <w:rFonts w:ascii="Times New Roman" w:hAnsi="Times New Roman"/>
          <w:b/>
          <w:color w:val="000000"/>
          <w:sz w:val="28"/>
          <w:lang w:val="ru-RU"/>
        </w:rPr>
        <w:t xml:space="preserve"> №38"</w:t>
      </w:r>
    </w:p>
    <w:p w:rsidR="005617AB" w:rsidRPr="00D563C2" w:rsidRDefault="005617AB">
      <w:pPr>
        <w:spacing w:after="0"/>
        <w:ind w:left="120"/>
        <w:rPr>
          <w:lang w:val="ru-RU"/>
        </w:rPr>
      </w:pPr>
    </w:p>
    <w:p w:rsidR="005617AB" w:rsidRPr="00D563C2" w:rsidRDefault="005617AB">
      <w:pPr>
        <w:spacing w:after="0"/>
        <w:ind w:left="120"/>
        <w:rPr>
          <w:lang w:val="ru-RU"/>
        </w:rPr>
      </w:pPr>
    </w:p>
    <w:p w:rsidR="005617AB" w:rsidRPr="00D563C2" w:rsidRDefault="005617AB">
      <w:pPr>
        <w:spacing w:after="0"/>
        <w:ind w:left="120"/>
        <w:rPr>
          <w:lang w:val="ru-RU"/>
        </w:rPr>
      </w:pPr>
    </w:p>
    <w:p w:rsidR="005617AB" w:rsidRPr="00D563C2" w:rsidRDefault="005617A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563C2" w:rsidTr="000D4161">
        <w:tc>
          <w:tcPr>
            <w:tcW w:w="3114" w:type="dxa"/>
          </w:tcPr>
          <w:p w:rsidR="00C53FFE" w:rsidRPr="0040209D" w:rsidRDefault="00D563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563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4649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4649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№38"</w:t>
            </w:r>
          </w:p>
          <w:p w:rsidR="000E6D86" w:rsidRDefault="0074649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4649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Ищенко В.А.</w:t>
            </w:r>
          </w:p>
          <w:p w:rsidR="000E6D86" w:rsidRDefault="00D563C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7464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30.</w:t>
            </w:r>
            <w:r w:rsidR="00746497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746497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7464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№114</w:t>
            </w:r>
          </w:p>
          <w:p w:rsidR="00C53FFE" w:rsidRPr="0040209D" w:rsidRDefault="00D563C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617AB" w:rsidRPr="00D563C2" w:rsidRDefault="005617AB">
      <w:pPr>
        <w:spacing w:after="0"/>
        <w:ind w:left="120"/>
        <w:rPr>
          <w:lang w:val="ru-RU"/>
        </w:rPr>
      </w:pPr>
    </w:p>
    <w:p w:rsidR="005617AB" w:rsidRPr="00D563C2" w:rsidRDefault="005617AB">
      <w:pPr>
        <w:spacing w:after="0"/>
        <w:ind w:left="120"/>
        <w:rPr>
          <w:lang w:val="ru-RU"/>
        </w:rPr>
      </w:pPr>
    </w:p>
    <w:p w:rsidR="005617AB" w:rsidRPr="00D563C2" w:rsidRDefault="005617AB">
      <w:pPr>
        <w:spacing w:after="0"/>
        <w:ind w:left="120"/>
        <w:rPr>
          <w:lang w:val="ru-RU"/>
        </w:rPr>
      </w:pPr>
    </w:p>
    <w:p w:rsidR="005617AB" w:rsidRPr="00D563C2" w:rsidRDefault="005617AB">
      <w:pPr>
        <w:spacing w:after="0"/>
        <w:ind w:left="120"/>
        <w:rPr>
          <w:lang w:val="ru-RU"/>
        </w:rPr>
      </w:pPr>
    </w:p>
    <w:p w:rsidR="005617AB" w:rsidRPr="00D563C2" w:rsidRDefault="005617AB">
      <w:pPr>
        <w:spacing w:after="0"/>
        <w:ind w:left="120"/>
        <w:rPr>
          <w:lang w:val="ru-RU"/>
        </w:rPr>
      </w:pPr>
    </w:p>
    <w:p w:rsidR="005617AB" w:rsidRPr="00D563C2" w:rsidRDefault="00746497">
      <w:pPr>
        <w:spacing w:after="0" w:line="408" w:lineRule="auto"/>
        <w:ind w:left="120"/>
        <w:jc w:val="center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617AB" w:rsidRPr="00D563C2" w:rsidRDefault="00746497">
      <w:pPr>
        <w:spacing w:after="0" w:line="408" w:lineRule="auto"/>
        <w:ind w:left="120"/>
        <w:jc w:val="center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563C2">
        <w:rPr>
          <w:rFonts w:ascii="Times New Roman" w:hAnsi="Times New Roman"/>
          <w:color w:val="000000"/>
          <w:sz w:val="28"/>
          <w:lang w:val="ru-RU"/>
        </w:rPr>
        <w:t xml:space="preserve"> 5731815)</w:t>
      </w:r>
    </w:p>
    <w:p w:rsidR="005617AB" w:rsidRPr="00D563C2" w:rsidRDefault="005617AB">
      <w:pPr>
        <w:spacing w:after="0"/>
        <w:ind w:left="120"/>
        <w:jc w:val="center"/>
        <w:rPr>
          <w:lang w:val="ru-RU"/>
        </w:rPr>
      </w:pPr>
    </w:p>
    <w:p w:rsidR="005617AB" w:rsidRPr="00746497" w:rsidRDefault="00746497">
      <w:pPr>
        <w:spacing w:after="0" w:line="408" w:lineRule="auto"/>
        <w:ind w:left="120"/>
        <w:jc w:val="center"/>
        <w:rPr>
          <w:lang w:val="ru-RU"/>
        </w:rPr>
      </w:pPr>
      <w:r w:rsidRPr="00746497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5617AB" w:rsidRPr="00D563C2" w:rsidRDefault="00746497">
      <w:pPr>
        <w:spacing w:after="0" w:line="408" w:lineRule="auto"/>
        <w:ind w:left="120"/>
        <w:jc w:val="center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:rsidR="005617AB" w:rsidRPr="00D563C2" w:rsidRDefault="005617AB">
      <w:pPr>
        <w:spacing w:after="0"/>
        <w:ind w:left="120"/>
        <w:jc w:val="center"/>
        <w:rPr>
          <w:lang w:val="ru-RU"/>
        </w:rPr>
      </w:pPr>
    </w:p>
    <w:p w:rsidR="005617AB" w:rsidRPr="00D563C2" w:rsidRDefault="005617AB">
      <w:pPr>
        <w:spacing w:after="0"/>
        <w:ind w:left="120"/>
        <w:jc w:val="center"/>
        <w:rPr>
          <w:lang w:val="ru-RU"/>
        </w:rPr>
      </w:pPr>
    </w:p>
    <w:p w:rsidR="005617AB" w:rsidRPr="00D563C2" w:rsidRDefault="005617AB">
      <w:pPr>
        <w:spacing w:after="0"/>
        <w:ind w:left="120"/>
        <w:jc w:val="center"/>
        <w:rPr>
          <w:lang w:val="ru-RU"/>
        </w:rPr>
      </w:pPr>
    </w:p>
    <w:p w:rsidR="005617AB" w:rsidRPr="00D563C2" w:rsidRDefault="005617AB">
      <w:pPr>
        <w:spacing w:after="0"/>
        <w:ind w:left="120"/>
        <w:jc w:val="center"/>
        <w:rPr>
          <w:lang w:val="ru-RU"/>
        </w:rPr>
      </w:pPr>
    </w:p>
    <w:p w:rsidR="005617AB" w:rsidRPr="00D563C2" w:rsidRDefault="005617AB">
      <w:pPr>
        <w:spacing w:after="0"/>
        <w:ind w:left="120"/>
        <w:jc w:val="center"/>
        <w:rPr>
          <w:lang w:val="ru-RU"/>
        </w:rPr>
      </w:pPr>
    </w:p>
    <w:p w:rsidR="005617AB" w:rsidRPr="00D563C2" w:rsidRDefault="005617AB">
      <w:pPr>
        <w:spacing w:after="0"/>
        <w:ind w:left="120"/>
        <w:jc w:val="center"/>
        <w:rPr>
          <w:lang w:val="ru-RU"/>
        </w:rPr>
      </w:pPr>
    </w:p>
    <w:p w:rsidR="005617AB" w:rsidRPr="00D563C2" w:rsidRDefault="005617AB">
      <w:pPr>
        <w:spacing w:after="0"/>
        <w:ind w:left="120"/>
        <w:jc w:val="center"/>
        <w:rPr>
          <w:lang w:val="ru-RU"/>
        </w:rPr>
      </w:pPr>
    </w:p>
    <w:p w:rsidR="005617AB" w:rsidRPr="00D563C2" w:rsidRDefault="005617AB">
      <w:pPr>
        <w:spacing w:after="0"/>
        <w:ind w:left="120"/>
        <w:jc w:val="center"/>
        <w:rPr>
          <w:lang w:val="ru-RU"/>
        </w:rPr>
      </w:pPr>
    </w:p>
    <w:p w:rsidR="005617AB" w:rsidRPr="00D563C2" w:rsidRDefault="005617AB">
      <w:pPr>
        <w:spacing w:after="0"/>
        <w:ind w:left="120"/>
        <w:jc w:val="center"/>
        <w:rPr>
          <w:lang w:val="ru-RU"/>
        </w:rPr>
      </w:pPr>
    </w:p>
    <w:p w:rsidR="005617AB" w:rsidRPr="00D563C2" w:rsidRDefault="005617AB">
      <w:pPr>
        <w:spacing w:after="0"/>
        <w:ind w:left="120"/>
        <w:jc w:val="center"/>
        <w:rPr>
          <w:lang w:val="ru-RU"/>
        </w:rPr>
      </w:pPr>
    </w:p>
    <w:p w:rsidR="005617AB" w:rsidRPr="00D563C2" w:rsidRDefault="00746497">
      <w:pPr>
        <w:spacing w:after="0"/>
        <w:ind w:left="120"/>
        <w:jc w:val="center"/>
        <w:rPr>
          <w:lang w:val="ru-RU"/>
        </w:rPr>
      </w:pPr>
      <w:bookmarkStart w:id="3" w:name="ea1153b0-1c57-4e3e-bd72-9418d6c953dd"/>
      <w:r w:rsidRPr="00D563C2">
        <w:rPr>
          <w:rFonts w:ascii="Times New Roman" w:hAnsi="Times New Roman"/>
          <w:b/>
          <w:color w:val="000000"/>
          <w:sz w:val="28"/>
          <w:lang w:val="ru-RU"/>
        </w:rPr>
        <w:t>Оренбург</w:t>
      </w:r>
      <w:bookmarkEnd w:id="3"/>
      <w:r w:rsidRPr="00D563C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e8dfc76-3a09-41e0-9709-3fc2ade1ca6e"/>
      <w:r w:rsidRPr="00D563C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617AB" w:rsidRPr="00D563C2" w:rsidRDefault="005617AB">
      <w:pPr>
        <w:spacing w:after="0"/>
        <w:ind w:left="120"/>
        <w:rPr>
          <w:lang w:val="ru-RU"/>
        </w:rPr>
      </w:pPr>
    </w:p>
    <w:p w:rsidR="005617AB" w:rsidRPr="00D563C2" w:rsidRDefault="00746497">
      <w:pPr>
        <w:spacing w:after="0" w:line="264" w:lineRule="auto"/>
        <w:ind w:left="120"/>
        <w:jc w:val="both"/>
        <w:rPr>
          <w:lang w:val="ru-RU"/>
        </w:rPr>
      </w:pPr>
      <w:bookmarkStart w:id="5" w:name="block-43545372"/>
      <w:bookmarkEnd w:id="0"/>
      <w:r w:rsidRPr="00D563C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617AB" w:rsidRPr="00D563C2" w:rsidRDefault="005617AB">
      <w:pPr>
        <w:spacing w:after="0" w:line="264" w:lineRule="auto"/>
        <w:ind w:left="120"/>
        <w:jc w:val="both"/>
        <w:rPr>
          <w:lang w:val="ru-RU"/>
        </w:rPr>
      </w:pP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D56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D563C2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bookmarkStart w:id="6" w:name="9012e5c9-2e66-40e9-9799-caf6f2595164"/>
      <w:r w:rsidRPr="00D563C2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6"/>
    </w:p>
    <w:p w:rsidR="005617AB" w:rsidRPr="00D563C2" w:rsidRDefault="005617AB">
      <w:pPr>
        <w:spacing w:after="0" w:line="264" w:lineRule="auto"/>
        <w:ind w:left="120"/>
        <w:jc w:val="both"/>
        <w:rPr>
          <w:lang w:val="ru-RU"/>
        </w:rPr>
      </w:pPr>
    </w:p>
    <w:p w:rsidR="005617AB" w:rsidRPr="00D563C2" w:rsidRDefault="005617AB">
      <w:pPr>
        <w:spacing w:after="0" w:line="264" w:lineRule="auto"/>
        <w:ind w:left="120"/>
        <w:jc w:val="both"/>
        <w:rPr>
          <w:lang w:val="ru-RU"/>
        </w:rPr>
      </w:pPr>
    </w:p>
    <w:p w:rsidR="005617AB" w:rsidRPr="00D563C2" w:rsidRDefault="005617AB">
      <w:pPr>
        <w:rPr>
          <w:lang w:val="ru-RU"/>
        </w:rPr>
        <w:sectPr w:rsidR="005617AB" w:rsidRPr="00D563C2">
          <w:pgSz w:w="11906" w:h="16383"/>
          <w:pgMar w:top="1134" w:right="850" w:bottom="1134" w:left="1701" w:header="720" w:footer="720" w:gutter="0"/>
          <w:cols w:space="720"/>
        </w:sectPr>
      </w:pPr>
    </w:p>
    <w:p w:rsidR="005617AB" w:rsidRPr="00D563C2" w:rsidRDefault="00746497">
      <w:pPr>
        <w:spacing w:after="0" w:line="264" w:lineRule="auto"/>
        <w:ind w:left="120"/>
        <w:jc w:val="both"/>
        <w:rPr>
          <w:lang w:val="ru-RU"/>
        </w:rPr>
      </w:pPr>
      <w:bookmarkStart w:id="7" w:name="block-43545373"/>
      <w:bookmarkEnd w:id="5"/>
      <w:r w:rsidRPr="00D563C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617AB" w:rsidRPr="00D563C2" w:rsidRDefault="005617AB">
      <w:pPr>
        <w:spacing w:after="0" w:line="264" w:lineRule="auto"/>
        <w:ind w:left="120"/>
        <w:jc w:val="both"/>
        <w:rPr>
          <w:lang w:val="ru-RU"/>
        </w:rPr>
      </w:pP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D563C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D563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D563C2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D563C2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>).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D563C2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D563C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D563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D563C2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D563C2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D563C2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D563C2">
        <w:rPr>
          <w:rFonts w:ascii="Times New Roman" w:hAnsi="Times New Roman"/>
          <w:b/>
          <w:color w:val="000000"/>
          <w:sz w:val="28"/>
          <w:lang w:val="ru-RU"/>
        </w:rPr>
        <w:t>Окислительно</w:t>
      </w:r>
      <w:proofErr w:type="spellEnd"/>
      <w:r w:rsidRPr="00D563C2">
        <w:rPr>
          <w:rFonts w:ascii="Times New Roman" w:hAnsi="Times New Roman"/>
          <w:b/>
          <w:color w:val="000000"/>
          <w:sz w:val="28"/>
          <w:lang w:val="ru-RU"/>
        </w:rPr>
        <w:t>-восстановительные реакции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>-восстановительные реакции. Процессы окисления и восстановления. Окислители и восстановители.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D563C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D563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63C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D563C2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 xml:space="preserve">-восстановительные реакции, электронный баланс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 xml:space="preserve">-восстановительной реакции. Составление уравнений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>-восстановительных реакций с использованием метода электронного баланса.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D563C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D563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D563C2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D563C2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D563C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D563C2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D563C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D563C2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D563C2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D563C2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D563C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D563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D563C2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D563C2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D563C2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D563C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D563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D563C2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D563C2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D563C2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D563C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563C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D563C2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5617AB" w:rsidRPr="00D563C2" w:rsidRDefault="005617AB">
      <w:pPr>
        <w:rPr>
          <w:lang w:val="ru-RU"/>
        </w:rPr>
        <w:sectPr w:rsidR="005617AB" w:rsidRPr="00D563C2">
          <w:pgSz w:w="11906" w:h="16383"/>
          <w:pgMar w:top="1134" w:right="850" w:bottom="1134" w:left="1701" w:header="720" w:footer="720" w:gutter="0"/>
          <w:cols w:space="720"/>
        </w:sectPr>
      </w:pPr>
    </w:p>
    <w:p w:rsidR="005617AB" w:rsidRPr="00D563C2" w:rsidRDefault="00746497">
      <w:pPr>
        <w:spacing w:after="0" w:line="264" w:lineRule="auto"/>
        <w:ind w:left="120"/>
        <w:jc w:val="both"/>
        <w:rPr>
          <w:lang w:val="ru-RU"/>
        </w:rPr>
      </w:pPr>
      <w:bookmarkStart w:id="8" w:name="block-43545375"/>
      <w:bookmarkEnd w:id="7"/>
      <w:r w:rsidRPr="00D563C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5617AB" w:rsidRPr="00D563C2" w:rsidRDefault="005617AB">
      <w:pPr>
        <w:spacing w:after="0" w:line="264" w:lineRule="auto"/>
        <w:ind w:left="120"/>
        <w:jc w:val="both"/>
        <w:rPr>
          <w:lang w:val="ru-RU"/>
        </w:rPr>
      </w:pP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D563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63C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563C2">
        <w:rPr>
          <w:rFonts w:ascii="Times New Roman" w:hAnsi="Times New Roman"/>
          <w:color w:val="000000"/>
          <w:sz w:val="28"/>
          <w:lang w:val="ru-RU"/>
        </w:rPr>
        <w:t>: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D563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63C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D563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63C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D563C2">
        <w:rPr>
          <w:rFonts w:ascii="Times New Roman" w:hAnsi="Times New Roman"/>
          <w:color w:val="000000"/>
          <w:sz w:val="28"/>
          <w:lang w:val="ru-RU"/>
        </w:rPr>
        <w:t>: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D563C2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bookmarkStart w:id="9" w:name="_Toc138318759"/>
      <w:bookmarkEnd w:id="9"/>
      <w:r w:rsidRPr="00D563C2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D563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63C2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D563C2">
        <w:rPr>
          <w:rFonts w:ascii="Times New Roman" w:hAnsi="Times New Roman"/>
          <w:color w:val="000000"/>
          <w:sz w:val="28"/>
          <w:lang w:val="ru-RU"/>
        </w:rPr>
        <w:t>: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D563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63C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D563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563C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D56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563C2">
        <w:rPr>
          <w:rFonts w:ascii="Times New Roman" w:hAnsi="Times New Roman"/>
          <w:color w:val="000000"/>
          <w:sz w:val="28"/>
          <w:lang w:val="ru-RU"/>
        </w:rPr>
        <w:t>: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D56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563C2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D563C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617AB" w:rsidRPr="00D563C2" w:rsidRDefault="00746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5617AB" w:rsidRPr="00D563C2" w:rsidRDefault="00746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5617AB" w:rsidRPr="00D563C2" w:rsidRDefault="00746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5617AB" w:rsidRPr="00D563C2" w:rsidRDefault="00746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5617AB" w:rsidRPr="00D563C2" w:rsidRDefault="00746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5617AB" w:rsidRPr="00D563C2" w:rsidRDefault="00746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D563C2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5617AB" w:rsidRPr="00D563C2" w:rsidRDefault="00746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5617AB" w:rsidRPr="00D563C2" w:rsidRDefault="00746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5617AB" w:rsidRPr="00D563C2" w:rsidRDefault="00746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5617AB" w:rsidRPr="00D563C2" w:rsidRDefault="00746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5617AB" w:rsidRPr="00D563C2" w:rsidRDefault="00746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5617AB" w:rsidRPr="00D563C2" w:rsidRDefault="0074649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5617AB" w:rsidRPr="00D563C2" w:rsidRDefault="00746497">
      <w:pPr>
        <w:spacing w:after="0" w:line="264" w:lineRule="auto"/>
        <w:ind w:firstLine="600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563C2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D563C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617AB" w:rsidRPr="00D563C2" w:rsidRDefault="00746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D563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необратимые реакции,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5617AB" w:rsidRPr="00D563C2" w:rsidRDefault="00746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5617AB" w:rsidRPr="00D563C2" w:rsidRDefault="00746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5617AB" w:rsidRPr="00D563C2" w:rsidRDefault="00746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5617AB" w:rsidRPr="00D563C2" w:rsidRDefault="00746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5617AB" w:rsidRPr="00D563C2" w:rsidRDefault="00746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5617AB" w:rsidRPr="00D563C2" w:rsidRDefault="00746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5617AB" w:rsidRPr="00D563C2" w:rsidRDefault="00746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D563C2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5617AB" w:rsidRPr="00D563C2" w:rsidRDefault="00746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proofErr w:type="spellStart"/>
      <w:r w:rsidRPr="00D563C2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D563C2">
        <w:rPr>
          <w:rFonts w:ascii="Times New Roman" w:hAnsi="Times New Roman"/>
          <w:color w:val="000000"/>
          <w:sz w:val="28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5617AB" w:rsidRPr="00D563C2" w:rsidRDefault="00746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5617AB" w:rsidRPr="00D563C2" w:rsidRDefault="00746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5617AB" w:rsidRPr="00D563C2" w:rsidRDefault="00746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5617AB" w:rsidRPr="00D563C2" w:rsidRDefault="00746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 xml:space="preserve">проводить реакции, подтверждающие качественный состав различных веществ: распознавать опытным </w:t>
      </w:r>
      <w:proofErr w:type="gramStart"/>
      <w:r w:rsidRPr="00D563C2">
        <w:rPr>
          <w:rFonts w:ascii="Times New Roman" w:hAnsi="Times New Roman"/>
          <w:color w:val="000000"/>
          <w:sz w:val="28"/>
          <w:lang w:val="ru-RU"/>
        </w:rPr>
        <w:t>путём хлорид</w:t>
      </w:r>
      <w:proofErr w:type="gramEnd"/>
      <w:r w:rsidRPr="00D563C2">
        <w:rPr>
          <w:rFonts w:ascii="Times New Roman" w:hAnsi="Times New Roman"/>
          <w:color w:val="000000"/>
          <w:sz w:val="28"/>
          <w:lang w:val="ru-RU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5617AB" w:rsidRPr="00D563C2" w:rsidRDefault="0074649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563C2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5617AB" w:rsidRPr="00D563C2" w:rsidRDefault="005617AB">
      <w:pPr>
        <w:rPr>
          <w:lang w:val="ru-RU"/>
        </w:rPr>
        <w:sectPr w:rsidR="005617AB" w:rsidRPr="00D563C2">
          <w:pgSz w:w="11906" w:h="16383"/>
          <w:pgMar w:top="1134" w:right="850" w:bottom="1134" w:left="1701" w:header="720" w:footer="720" w:gutter="0"/>
          <w:cols w:space="720"/>
        </w:sectPr>
      </w:pPr>
    </w:p>
    <w:p w:rsidR="005617AB" w:rsidRDefault="00746497">
      <w:pPr>
        <w:spacing w:after="0"/>
        <w:ind w:left="120"/>
      </w:pPr>
      <w:bookmarkStart w:id="12" w:name="block-43545370"/>
      <w:bookmarkEnd w:id="8"/>
      <w:r w:rsidRPr="00D563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17AB" w:rsidRDefault="007464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5617A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</w:tr>
      <w:tr w:rsidR="005617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7AB" w:rsidRDefault="00561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7AB" w:rsidRDefault="005617A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7AB" w:rsidRDefault="005617AB"/>
        </w:tc>
      </w:tr>
      <w:tr w:rsidR="005617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7AB" w:rsidRDefault="005617AB"/>
        </w:tc>
      </w:tr>
      <w:tr w:rsidR="005617AB" w:rsidRPr="00D563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</w:t>
            </w:r>
            <w:proofErr w:type="spellEnd"/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7AB" w:rsidRDefault="005617AB"/>
        </w:tc>
      </w:tr>
      <w:tr w:rsidR="005617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r w:rsidRPr="00D56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5617AB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5617AB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Default="005617AB"/>
        </w:tc>
      </w:tr>
    </w:tbl>
    <w:p w:rsidR="005617AB" w:rsidRDefault="005617AB">
      <w:pPr>
        <w:sectPr w:rsidR="00561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17AB" w:rsidRDefault="007464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5617A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</w:tr>
      <w:tr w:rsidR="005617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7AB" w:rsidRDefault="00561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7AB" w:rsidRDefault="005617A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7AB" w:rsidRDefault="005617AB"/>
        </w:tc>
      </w:tr>
      <w:tr w:rsidR="005617AB" w:rsidRPr="00D563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61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7AB" w:rsidRDefault="005617AB"/>
        </w:tc>
      </w:tr>
      <w:tr w:rsidR="005617AB" w:rsidRPr="00D563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61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7AB" w:rsidRDefault="005617AB"/>
        </w:tc>
      </w:tr>
      <w:tr w:rsidR="005617AB" w:rsidRPr="00D563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61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7AB" w:rsidRDefault="005617AB"/>
        </w:tc>
      </w:tr>
      <w:tr w:rsidR="005617AB" w:rsidRPr="00D563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563C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61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7AB" w:rsidRDefault="005617AB"/>
        </w:tc>
      </w:tr>
      <w:tr w:rsidR="005617AB" w:rsidRPr="00D563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561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617AB" w:rsidRDefault="005617AB"/>
        </w:tc>
      </w:tr>
    </w:tbl>
    <w:p w:rsidR="005617AB" w:rsidRDefault="005617AB">
      <w:pPr>
        <w:sectPr w:rsidR="00561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17AB" w:rsidRDefault="005617AB">
      <w:pPr>
        <w:sectPr w:rsidR="00561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17AB" w:rsidRDefault="00746497">
      <w:pPr>
        <w:spacing w:after="0"/>
        <w:ind w:left="120"/>
      </w:pPr>
      <w:bookmarkStart w:id="13" w:name="block-4354537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617AB" w:rsidRDefault="007464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5617AB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</w:tr>
      <w:tr w:rsidR="005617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7AB" w:rsidRDefault="00561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7AB" w:rsidRDefault="005617AB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7AB" w:rsidRDefault="00561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7AB" w:rsidRDefault="005617AB"/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атомов химических элементов/ Всероссийская проверочная работа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17AB" w:rsidRPr="00D563C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1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7AB" w:rsidRDefault="005617AB"/>
        </w:tc>
      </w:tr>
    </w:tbl>
    <w:p w:rsidR="005617AB" w:rsidRDefault="005617AB">
      <w:pPr>
        <w:sectPr w:rsidR="00561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17AB" w:rsidRDefault="007464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4043"/>
        <w:gridCol w:w="1108"/>
        <w:gridCol w:w="1841"/>
        <w:gridCol w:w="1910"/>
        <w:gridCol w:w="1347"/>
        <w:gridCol w:w="2861"/>
      </w:tblGrid>
      <w:tr w:rsidR="005617AB" w:rsidTr="00D563C2">
        <w:trPr>
          <w:trHeight w:val="144"/>
          <w:tblCellSpacing w:w="20" w:type="nil"/>
        </w:trPr>
        <w:tc>
          <w:tcPr>
            <w:tcW w:w="8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4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</w:tr>
      <w:tr w:rsidR="005617AB" w:rsidTr="00D563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7AB" w:rsidRDefault="00561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7AB" w:rsidRDefault="005617AB"/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17AB" w:rsidRDefault="00561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7AB" w:rsidRDefault="00561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7AB" w:rsidRDefault="005617AB"/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bookmarkStart w:id="14" w:name="_GoBack"/>
            <w:bookmarkEnd w:id="14"/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04.09.2024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06.09.2024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11.09.2024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13.09.2024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18.09.2024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20.09.2024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25.09.2024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27.09.2024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02.10.2024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  <w:proofErr w:type="spellEnd"/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04.10.2024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09.10.2024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11.10.2024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16.10.2024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18.10.2024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23.10.2024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25.10.2024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  <w:proofErr w:type="spellEnd"/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06.11.2024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08.11.2024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Соляная кислота, 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химические свойства, получение, применение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13.11.2024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15.11.2024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20.11.2024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22.11.2024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27.11.2024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29.11.2024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04.12.2024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06.12.2024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11.12.2024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13.12.2024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18.12.2024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20.12.2024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25.12.2024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27.12.2024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15.01.2025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17.01.2025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22.01.2025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24.01.2025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  <w:proofErr w:type="spellEnd"/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29.01.2025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31.01.2025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05.02.2025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07.02.2025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12.02.2025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14.02.2025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19.02.2025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21.02.2025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26.02.2025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28.02.2025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05.03.2025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07.03.2025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12.03.2025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14.03.2025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19.03.2025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21.03.2025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02.04.2025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04.04.2025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09.04.2025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11.04.2025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16.04.2025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18.04.2025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23.04.2025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25.04.2025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30.04.2025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</w:p>
        </w:tc>
      </w:tr>
      <w:tr w:rsid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07.05.2025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14.05.2025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16.05.2025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21.05.2025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Default="00D563C2" w:rsidP="00D563C2">
            <w:r w:rsidRPr="00E23D28">
              <w:t>23.05.2025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563C2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563C2" w:rsidRDefault="00D563C2" w:rsidP="00D563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D563C2" w:rsidRPr="00E23D28" w:rsidRDefault="00D563C2" w:rsidP="00D563C2">
            <w:r w:rsidRPr="00E23D28">
              <w:t>04.09.2024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563C2" w:rsidRPr="00D563C2" w:rsidRDefault="00D563C2" w:rsidP="00D563C2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7AB" w:rsidRPr="00D563C2" w:rsidTr="00D563C2">
        <w:trPr>
          <w:trHeight w:val="144"/>
          <w:tblCellSpacing w:w="20" w:type="nil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24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617AB" w:rsidRDefault="005617A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563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17AB" w:rsidTr="00D563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7AB" w:rsidRPr="00D563C2" w:rsidRDefault="00746497">
            <w:pPr>
              <w:spacing w:after="0"/>
              <w:ind w:left="135"/>
              <w:rPr>
                <w:lang w:val="ru-RU"/>
              </w:rPr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 w:rsidRPr="00D563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17AB" w:rsidRDefault="007464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7AB" w:rsidRDefault="005617AB"/>
        </w:tc>
      </w:tr>
    </w:tbl>
    <w:p w:rsidR="005617AB" w:rsidRDefault="005617AB">
      <w:pPr>
        <w:sectPr w:rsidR="00561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17AB" w:rsidRDefault="005617AB">
      <w:pPr>
        <w:sectPr w:rsidR="00561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17AB" w:rsidRDefault="00746497">
      <w:pPr>
        <w:spacing w:after="0"/>
        <w:ind w:left="120"/>
      </w:pPr>
      <w:bookmarkStart w:id="15" w:name="block-4354537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617AB" w:rsidRDefault="007464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617AB" w:rsidRDefault="005617AB">
      <w:pPr>
        <w:spacing w:after="0" w:line="480" w:lineRule="auto"/>
        <w:ind w:left="120"/>
      </w:pPr>
    </w:p>
    <w:p w:rsidR="005617AB" w:rsidRDefault="005617AB">
      <w:pPr>
        <w:spacing w:after="0" w:line="480" w:lineRule="auto"/>
        <w:ind w:left="120"/>
      </w:pPr>
    </w:p>
    <w:p w:rsidR="005617AB" w:rsidRDefault="005617AB">
      <w:pPr>
        <w:spacing w:after="0"/>
        <w:ind w:left="120"/>
      </w:pPr>
    </w:p>
    <w:p w:rsidR="005617AB" w:rsidRDefault="0074649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617AB" w:rsidRDefault="005617AB">
      <w:pPr>
        <w:spacing w:after="0" w:line="480" w:lineRule="auto"/>
        <w:ind w:left="120"/>
      </w:pPr>
    </w:p>
    <w:p w:rsidR="005617AB" w:rsidRDefault="005617AB">
      <w:pPr>
        <w:spacing w:after="0"/>
        <w:ind w:left="120"/>
      </w:pPr>
    </w:p>
    <w:p w:rsidR="005617AB" w:rsidRPr="00D563C2" w:rsidRDefault="00746497">
      <w:pPr>
        <w:spacing w:after="0" w:line="480" w:lineRule="auto"/>
        <w:ind w:left="120"/>
        <w:rPr>
          <w:lang w:val="ru-RU"/>
        </w:rPr>
      </w:pPr>
      <w:r w:rsidRPr="00D563C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617AB" w:rsidRPr="00D563C2" w:rsidRDefault="005617AB">
      <w:pPr>
        <w:spacing w:after="0" w:line="480" w:lineRule="auto"/>
        <w:ind w:left="120"/>
        <w:rPr>
          <w:lang w:val="ru-RU"/>
        </w:rPr>
      </w:pPr>
    </w:p>
    <w:p w:rsidR="005617AB" w:rsidRPr="00D563C2" w:rsidRDefault="005617AB">
      <w:pPr>
        <w:rPr>
          <w:lang w:val="ru-RU"/>
        </w:rPr>
        <w:sectPr w:rsidR="005617AB" w:rsidRPr="00D563C2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966F08" w:rsidRPr="00D563C2" w:rsidRDefault="00966F08">
      <w:pPr>
        <w:rPr>
          <w:lang w:val="ru-RU"/>
        </w:rPr>
      </w:pPr>
    </w:p>
    <w:sectPr w:rsidR="00966F08" w:rsidRPr="00D563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95D2A"/>
    <w:multiLevelType w:val="multilevel"/>
    <w:tmpl w:val="BA26E9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CB82D0F"/>
    <w:multiLevelType w:val="multilevel"/>
    <w:tmpl w:val="C7C430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617AB"/>
    <w:rsid w:val="005617AB"/>
    <w:rsid w:val="00746497"/>
    <w:rsid w:val="00966F08"/>
    <w:rsid w:val="00D5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FD51"/>
  <w15:docId w15:val="{B56DCEA0-62D6-40CA-BCAA-AAB45ABF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63" Type="http://schemas.openxmlformats.org/officeDocument/2006/relationships/hyperlink" Target="https://m.edsoo.ru/ff0d5eba" TargetMode="External"/><Relationship Id="rId84" Type="http://schemas.openxmlformats.org/officeDocument/2006/relationships/hyperlink" Target="https://m.edsoo.ru/00adac34" TargetMode="External"/><Relationship Id="rId138" Type="http://schemas.openxmlformats.org/officeDocument/2006/relationships/hyperlink" Target="https://m.edsoo.ru/00ae1278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cb2" TargetMode="External"/><Relationship Id="rId128" Type="http://schemas.openxmlformats.org/officeDocument/2006/relationships/hyperlink" Target="https://m.edsoo.ru/00adfebe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f34" TargetMode="External"/><Relationship Id="rId64" Type="http://schemas.openxmlformats.org/officeDocument/2006/relationships/hyperlink" Target="https://m.edsoo.ru/ff0d6342" TargetMode="External"/><Relationship Id="rId118" Type="http://schemas.openxmlformats.org/officeDocument/2006/relationships/hyperlink" Target="https://m.edsoo.ru/00adec8a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54" Type="http://schemas.openxmlformats.org/officeDocument/2006/relationships/hyperlink" Target="https://m.edsoo.ru/ff0d50d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91" Type="http://schemas.openxmlformats.org/officeDocument/2006/relationships/hyperlink" Target="https://m.edsoo.ru/00adb33c" TargetMode="External"/><Relationship Id="rId96" Type="http://schemas.openxmlformats.org/officeDocument/2006/relationships/hyperlink" Target="https://m.edsoo.ru/00adb7e2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49" Type="http://schemas.openxmlformats.org/officeDocument/2006/relationships/hyperlink" Target="https://m.edsoo.ru/ff0d4790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40c4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ab9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e2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62" Type="http://schemas.openxmlformats.org/officeDocument/2006/relationships/hyperlink" Target="https://m.edsoo.ru/ff0d5b40" TargetMode="External"/><Relationship Id="rId83" Type="http://schemas.openxmlformats.org/officeDocument/2006/relationships/hyperlink" Target="https://m.edsoo.ru/00adaab8" TargetMode="External"/><Relationship Id="rId88" Type="http://schemas.openxmlformats.org/officeDocument/2006/relationships/hyperlink" Target="https://m.edsoo.ru/00adb076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ff0d323c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52" Type="http://schemas.openxmlformats.org/officeDocument/2006/relationships/hyperlink" Target="https://m.edsoo.ru/ff0d4dd0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ff0d210c" TargetMode="External"/><Relationship Id="rId47" Type="http://schemas.openxmlformats.org/officeDocument/2006/relationships/hyperlink" Target="https://m.edsoo.ru/ff0d4614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b076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50c" TargetMode="External"/><Relationship Id="rId58" Type="http://schemas.openxmlformats.org/officeDocument/2006/relationships/hyperlink" Target="https://m.edsoo.ru/ff0d55a0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44" Type="http://schemas.openxmlformats.org/officeDocument/2006/relationships/hyperlink" Target="https://m.edsoo.ru/00ae1ae8" TargetMode="External"/><Relationship Id="rId90" Type="http://schemas.openxmlformats.org/officeDocument/2006/relationships/hyperlink" Target="https://m.edsoo.ru/00adb486" TargetMode="External"/><Relationship Id="rId27" Type="http://schemas.openxmlformats.org/officeDocument/2006/relationships/hyperlink" Target="https://m.edsoo.ru/ff0d227e" TargetMode="External"/><Relationship Id="rId48" Type="http://schemas.openxmlformats.org/officeDocument/2006/relationships/hyperlink" Target="https://m.edsoo.ru/ff0d497a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34" Type="http://schemas.openxmlformats.org/officeDocument/2006/relationships/hyperlink" Target="https://m.edsoo.ru/00ae0e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10528</Words>
  <Characters>60012</Characters>
  <Application>Microsoft Office Word</Application>
  <DocSecurity>0</DocSecurity>
  <Lines>500</Lines>
  <Paragraphs>140</Paragraphs>
  <ScaleCrop>false</ScaleCrop>
  <Company/>
  <LinksUpToDate>false</LinksUpToDate>
  <CharactersWithSpaces>70400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Даутова Альбина Вахитовна</cp:lastModifiedBy>
  <cp:revision>3</cp:revision>
  <dcterms:created xsi:type="dcterms:W3CDTF">2024-09-30T10:58:00Z</dcterms:created>
  <dcterms:modified xsi:type="dcterms:W3CDTF">2024-10-09T10:28:00Z</dcterms:modified>
</cp:coreProperties>
</file>